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Heizraum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8330324" name="79eb9a50-c5ed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820155" name="79eb9a50-c5ed-11f0-b628-110c1c04aa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25565541" name="7f765d70-c5ed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7485982" name="7f765d70-c5ed-11f0-b628-110c1c04aa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Brandschutztüren, -tore</w:t>
            </w:r>
          </w:p>
          <w:p>
            <w:pPr>
              <w:spacing w:before="0" w:after="0"/>
            </w:pPr>
            <w:r>
              <w:t>Öltank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2907763" name="58880ee0-c5f0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0193565" name="58880ee0-c5f0-11f0-b628-110c1c04aa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0699721" name="655a1230-c5f0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2805785" name="655a1230-c5f0-11f0-b628-110c1c04aa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Herd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>FZ 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8819756" name="571439f0-c5f8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4767051" name="571439f0-c5f8-11f0-b628-110c1c04aa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3913054" name="5bba9080-c5f8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6875361" name="5bba9080-c5f8-11f0-b628-110c1c04aa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Cheminer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</w:t>
            </w:r>
          </w:p>
          <w:p>
            <w:pPr>
              <w:spacing w:before="0" w:after="0"/>
            </w:pPr>
            <w:r>
              <w:t>Dichtungen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3145327" name="5808731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928059" name="58087310-c5fa-11f0-b628-110c1c04aa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0912232" name="5f5d6ee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9897029" name="5f5d6ee0-c5fa-11f0-b628-110c1c04aa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UG bis 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378186" name="a6ad819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5035875" name="a6ad8190-c5fa-11f0-b628-110c1c04aa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7371053" name="acd2fe1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7122327" name="acd2fe10-c5fa-11f0-b628-110c1c04aa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Stube</w:t>
            </w:r>
          </w:p>
          <w:p>
            <w:pPr>
              <w:spacing w:before="0" w:after="0"/>
            </w:pPr>
            <w:r>
              <w:t>Cheminee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</w:t>
            </w:r>
          </w:p>
          <w:p>
            <w:pPr>
              <w:spacing w:before="0" w:after="0"/>
            </w:pPr>
            <w:r>
              <w:t>Dichtungen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7738428" name="0db9d0f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9454758" name="0db9d0f0-c5fb-11f0-b628-110c1c04aa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56581657" name="184d7d0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3728035" name="184d7d00-c5fb-11f0-b628-110c1c04aa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Dachboden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KMF</w:t>
            </w:r>
          </w:p>
          <w:p>
            <w:pPr>
              <w:spacing w:before="0" w:after="0"/>
            </w:pPr>
            <w:r>
              <w:t>Isolation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7792935" name="59a00d9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7071834" name="59a00d90-c5fb-11f0-b628-110c1c04aa8e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481729" name="5df4e8c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7196493" name="5df4e8c0-c5fb-11f0-b628-110c1c04aa8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KMF: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